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75" w:rsidRPr="00C67275" w:rsidRDefault="00C67275" w:rsidP="00C67275">
      <w:pPr>
        <w:shd w:val="clear" w:color="auto" w:fill="FFFFFF"/>
        <w:jc w:val="center"/>
        <w:rPr>
          <w:sz w:val="28"/>
          <w:szCs w:val="28"/>
        </w:rPr>
      </w:pPr>
    </w:p>
    <w:p w:rsidR="00C67275" w:rsidRPr="00C67275" w:rsidRDefault="00C67275" w:rsidP="00C67275">
      <w:pPr>
        <w:shd w:val="clear" w:color="auto" w:fill="FFFFFF"/>
        <w:jc w:val="center"/>
        <w:rPr>
          <w:b/>
          <w:bCs/>
          <w:spacing w:val="-8"/>
          <w:sz w:val="28"/>
          <w:szCs w:val="28"/>
        </w:rPr>
      </w:pPr>
      <w:r w:rsidRPr="00C67275">
        <w:rPr>
          <w:b/>
          <w:bCs/>
          <w:spacing w:val="-8"/>
          <w:sz w:val="28"/>
          <w:szCs w:val="28"/>
        </w:rPr>
        <w:t xml:space="preserve">АДМИНИСТРАЦИЯ </w:t>
      </w:r>
    </w:p>
    <w:p w:rsidR="00C67275" w:rsidRPr="00C67275" w:rsidRDefault="00C67275" w:rsidP="00C67275">
      <w:pPr>
        <w:shd w:val="clear" w:color="auto" w:fill="FFFFFF"/>
        <w:jc w:val="center"/>
        <w:rPr>
          <w:sz w:val="28"/>
          <w:szCs w:val="28"/>
        </w:rPr>
      </w:pPr>
      <w:r w:rsidRPr="00C67275">
        <w:rPr>
          <w:b/>
          <w:bCs/>
          <w:spacing w:val="-8"/>
          <w:sz w:val="28"/>
          <w:szCs w:val="28"/>
        </w:rPr>
        <w:t>СЕМИЧЕНСКОГО СЕЛЬСКОГО ПОСЕЛЕНИЯ</w:t>
      </w:r>
    </w:p>
    <w:p w:rsidR="00C67275" w:rsidRPr="00C67275" w:rsidRDefault="00C67275" w:rsidP="00C67275">
      <w:pPr>
        <w:shd w:val="clear" w:color="auto" w:fill="FFFFFF"/>
        <w:jc w:val="center"/>
        <w:rPr>
          <w:sz w:val="28"/>
          <w:szCs w:val="28"/>
        </w:rPr>
      </w:pPr>
      <w:r w:rsidRPr="00C67275">
        <w:rPr>
          <w:b/>
          <w:bCs/>
          <w:spacing w:val="-6"/>
          <w:sz w:val="28"/>
          <w:szCs w:val="28"/>
        </w:rPr>
        <w:t>КОТЕЛЬНИКОВСКОГО МУНИЦИПАЛЬНОГО РАЙОНА</w:t>
      </w:r>
    </w:p>
    <w:p w:rsidR="00C67275" w:rsidRDefault="00C67275" w:rsidP="00C67275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  <w:r w:rsidRPr="00C67275">
        <w:rPr>
          <w:b/>
          <w:bCs/>
          <w:spacing w:val="-6"/>
          <w:sz w:val="28"/>
          <w:szCs w:val="28"/>
        </w:rPr>
        <w:t>ВОЛГОГРАДСКОЙ ОБЛАСТИ</w:t>
      </w:r>
    </w:p>
    <w:p w:rsidR="001F4F34" w:rsidRPr="00C67275" w:rsidRDefault="001F4F34" w:rsidP="00C67275">
      <w:pPr>
        <w:shd w:val="clear" w:color="auto" w:fill="FFFFFF"/>
        <w:jc w:val="center"/>
        <w:rPr>
          <w:sz w:val="28"/>
          <w:szCs w:val="28"/>
        </w:rPr>
      </w:pPr>
    </w:p>
    <w:p w:rsidR="00C67275" w:rsidRPr="00C67275" w:rsidRDefault="00C67275" w:rsidP="00C67275">
      <w:pPr>
        <w:shd w:val="clear" w:color="auto" w:fill="FFFFFF"/>
        <w:jc w:val="center"/>
        <w:rPr>
          <w:sz w:val="28"/>
          <w:szCs w:val="28"/>
        </w:rPr>
      </w:pPr>
      <w:r w:rsidRPr="00C67275">
        <w:rPr>
          <w:b/>
          <w:bCs/>
          <w:spacing w:val="-7"/>
          <w:sz w:val="28"/>
          <w:szCs w:val="28"/>
        </w:rPr>
        <w:t>ПОСТАНОВЛЕНИЕ</w:t>
      </w:r>
    </w:p>
    <w:p w:rsidR="00C67275" w:rsidRPr="00C67275" w:rsidRDefault="00C67275" w:rsidP="00C67275">
      <w:pPr>
        <w:ind w:firstLine="708"/>
        <w:rPr>
          <w:b/>
          <w:sz w:val="28"/>
          <w:szCs w:val="28"/>
        </w:rPr>
      </w:pPr>
    </w:p>
    <w:p w:rsidR="00C67275" w:rsidRPr="00C67275" w:rsidRDefault="00E37DBF" w:rsidP="00C67275">
      <w:pPr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DC6712">
        <w:rPr>
          <w:b/>
          <w:sz w:val="28"/>
          <w:szCs w:val="28"/>
        </w:rPr>
        <w:t>т 16</w:t>
      </w:r>
      <w:r w:rsidR="00C67275">
        <w:rPr>
          <w:b/>
          <w:sz w:val="28"/>
          <w:szCs w:val="28"/>
        </w:rPr>
        <w:t xml:space="preserve">.06.2017г.        </w:t>
      </w:r>
      <w:r w:rsidR="00C67275" w:rsidRPr="00C67275">
        <w:rPr>
          <w:b/>
          <w:sz w:val="28"/>
          <w:szCs w:val="28"/>
        </w:rPr>
        <w:t xml:space="preserve">                      </w:t>
      </w:r>
      <w:r w:rsidR="004E446F">
        <w:rPr>
          <w:b/>
          <w:sz w:val="28"/>
          <w:szCs w:val="28"/>
        </w:rPr>
        <w:t xml:space="preserve">        </w:t>
      </w:r>
      <w:r w:rsidR="00C67275" w:rsidRPr="00C67275">
        <w:rPr>
          <w:b/>
          <w:sz w:val="28"/>
          <w:szCs w:val="28"/>
        </w:rPr>
        <w:t xml:space="preserve">№ </w:t>
      </w:r>
      <w:r w:rsidR="003A4F7B">
        <w:rPr>
          <w:b/>
          <w:sz w:val="28"/>
          <w:szCs w:val="28"/>
        </w:rPr>
        <w:t>49</w:t>
      </w:r>
      <w:r w:rsidR="00C67275" w:rsidRPr="00C67275">
        <w:rPr>
          <w:b/>
          <w:sz w:val="28"/>
          <w:szCs w:val="28"/>
        </w:rPr>
        <w:t xml:space="preserve"> </w:t>
      </w:r>
    </w:p>
    <w:p w:rsidR="00C67275" w:rsidRPr="00C67275" w:rsidRDefault="00C67275" w:rsidP="00C67275">
      <w:pPr>
        <w:rPr>
          <w:sz w:val="28"/>
          <w:szCs w:val="28"/>
        </w:rPr>
      </w:pPr>
      <w:r w:rsidRPr="00C67275">
        <w:rPr>
          <w:sz w:val="28"/>
          <w:szCs w:val="28"/>
        </w:rPr>
        <w:t xml:space="preserve"> </w:t>
      </w:r>
    </w:p>
    <w:p w:rsidR="00E440EB" w:rsidRDefault="00E440EB" w:rsidP="001F4F34">
      <w:pPr>
        <w:pStyle w:val="p6"/>
        <w:spacing w:before="0" w:beforeAutospacing="0" w:after="0" w:afterAutospacing="0"/>
        <w:jc w:val="center"/>
        <w:rPr>
          <w:rStyle w:val="s1"/>
          <w:color w:val="000000"/>
          <w:sz w:val="28"/>
          <w:szCs w:val="28"/>
        </w:rPr>
      </w:pPr>
      <w:r w:rsidRPr="00C67275">
        <w:rPr>
          <w:rStyle w:val="s1"/>
          <w:color w:val="000000"/>
          <w:sz w:val="28"/>
          <w:szCs w:val="28"/>
        </w:rPr>
        <w:t xml:space="preserve">Об утверждении проекта </w:t>
      </w:r>
      <w:r w:rsidR="004E446F">
        <w:rPr>
          <w:rStyle w:val="s1"/>
          <w:color w:val="000000"/>
          <w:sz w:val="28"/>
          <w:szCs w:val="28"/>
        </w:rPr>
        <w:t>«Проект (програм</w:t>
      </w:r>
      <w:r w:rsidR="001F4F34">
        <w:rPr>
          <w:rStyle w:val="s1"/>
          <w:color w:val="000000"/>
          <w:sz w:val="28"/>
          <w:szCs w:val="28"/>
        </w:rPr>
        <w:t>ма) комплексного бла</w:t>
      </w:r>
      <w:r w:rsidRPr="00C67275">
        <w:rPr>
          <w:rStyle w:val="s1"/>
          <w:color w:val="000000"/>
          <w:sz w:val="28"/>
          <w:szCs w:val="28"/>
        </w:rPr>
        <w:t xml:space="preserve">гоустройства территории парка </w:t>
      </w:r>
      <w:r w:rsidR="001F4F34">
        <w:rPr>
          <w:rStyle w:val="s1"/>
          <w:color w:val="000000"/>
          <w:sz w:val="28"/>
          <w:szCs w:val="28"/>
        </w:rPr>
        <w:t>(ул</w:t>
      </w:r>
      <w:proofErr w:type="gramStart"/>
      <w:r w:rsidR="001F4F34">
        <w:rPr>
          <w:rStyle w:val="s1"/>
          <w:color w:val="000000"/>
          <w:sz w:val="28"/>
          <w:szCs w:val="28"/>
        </w:rPr>
        <w:t>.Ц</w:t>
      </w:r>
      <w:proofErr w:type="gramEnd"/>
      <w:r w:rsidR="001F4F34">
        <w:rPr>
          <w:rStyle w:val="s1"/>
          <w:color w:val="000000"/>
          <w:sz w:val="28"/>
          <w:szCs w:val="28"/>
        </w:rPr>
        <w:t>ентральная, ул.Почтовая) в х.Семичный Котельниковского муниципального района Волгоградской области»</w:t>
      </w:r>
    </w:p>
    <w:p w:rsidR="001F4F34" w:rsidRPr="00C67275" w:rsidRDefault="001F4F34" w:rsidP="001F4F34">
      <w:pPr>
        <w:pStyle w:val="p6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440EB" w:rsidRDefault="001F4F34" w:rsidP="001F4F34">
      <w:pPr>
        <w:pStyle w:val="p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E37DBF">
        <w:rPr>
          <w:color w:val="000000"/>
          <w:sz w:val="28"/>
          <w:szCs w:val="28"/>
        </w:rPr>
        <w:t xml:space="preserve"> </w:t>
      </w:r>
      <w:r w:rsidR="00E440EB" w:rsidRPr="00C67275">
        <w:rPr>
          <w:color w:val="000000"/>
          <w:sz w:val="28"/>
          <w:szCs w:val="28"/>
        </w:rPr>
        <w:t xml:space="preserve">В целях благоустройства территории парка </w:t>
      </w:r>
      <w:r w:rsidR="00E37DBF">
        <w:rPr>
          <w:color w:val="000000"/>
          <w:sz w:val="28"/>
          <w:szCs w:val="28"/>
        </w:rPr>
        <w:t>в х.</w:t>
      </w:r>
      <w:r>
        <w:rPr>
          <w:color w:val="000000"/>
          <w:sz w:val="28"/>
          <w:szCs w:val="28"/>
        </w:rPr>
        <w:t xml:space="preserve"> Семичный</w:t>
      </w:r>
      <w:r w:rsidR="00E440EB" w:rsidRPr="00C67275">
        <w:rPr>
          <w:color w:val="000000"/>
          <w:sz w:val="28"/>
          <w:szCs w:val="28"/>
        </w:rPr>
        <w:t>, с учетом резу</w:t>
      </w:r>
      <w:r>
        <w:rPr>
          <w:color w:val="000000"/>
          <w:sz w:val="28"/>
          <w:szCs w:val="28"/>
        </w:rPr>
        <w:t xml:space="preserve">льтатов общественных обсуждений </w:t>
      </w:r>
      <w:r w:rsidR="00E440EB" w:rsidRPr="00C67275">
        <w:rPr>
          <w:color w:val="000000"/>
          <w:sz w:val="28"/>
          <w:szCs w:val="28"/>
        </w:rPr>
        <w:t xml:space="preserve">проекта </w:t>
      </w:r>
      <w:r>
        <w:rPr>
          <w:rStyle w:val="s1"/>
          <w:color w:val="000000"/>
          <w:sz w:val="28"/>
          <w:szCs w:val="28"/>
        </w:rPr>
        <w:t>«Проект (программа) комплексного бла</w:t>
      </w:r>
      <w:r w:rsidRPr="00C67275">
        <w:rPr>
          <w:rStyle w:val="s1"/>
          <w:color w:val="000000"/>
          <w:sz w:val="28"/>
          <w:szCs w:val="28"/>
        </w:rPr>
        <w:t xml:space="preserve">гоустройства территории парка </w:t>
      </w:r>
      <w:r>
        <w:rPr>
          <w:rStyle w:val="s1"/>
          <w:color w:val="000000"/>
          <w:sz w:val="28"/>
          <w:szCs w:val="28"/>
        </w:rPr>
        <w:t>(ул</w:t>
      </w:r>
      <w:proofErr w:type="gramStart"/>
      <w:r>
        <w:rPr>
          <w:rStyle w:val="s1"/>
          <w:color w:val="000000"/>
          <w:sz w:val="28"/>
          <w:szCs w:val="28"/>
        </w:rPr>
        <w:t>.Ц</w:t>
      </w:r>
      <w:proofErr w:type="gramEnd"/>
      <w:r>
        <w:rPr>
          <w:rStyle w:val="s1"/>
          <w:color w:val="000000"/>
          <w:sz w:val="28"/>
          <w:szCs w:val="28"/>
        </w:rPr>
        <w:t>ентральная, ул.Почтовая) в х.Семичный Котельниковского муниципального района Волгоградской области»</w:t>
      </w:r>
      <w:r w:rsidR="00E440EB" w:rsidRPr="00C67275">
        <w:rPr>
          <w:color w:val="000000"/>
          <w:sz w:val="28"/>
          <w:szCs w:val="28"/>
        </w:rPr>
        <w:t xml:space="preserve">, руководствуясь Федеральным законом </w:t>
      </w:r>
      <w:r w:rsidRPr="00C67275">
        <w:rPr>
          <w:color w:val="000000"/>
          <w:sz w:val="28"/>
          <w:szCs w:val="28"/>
        </w:rPr>
        <w:t xml:space="preserve">от 06.10.2003г. </w:t>
      </w:r>
      <w:r w:rsidR="00E440EB" w:rsidRPr="00C67275">
        <w:rPr>
          <w:color w:val="000000"/>
          <w:sz w:val="28"/>
          <w:szCs w:val="28"/>
        </w:rPr>
        <w:t>№131-ФЗ 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</w:rPr>
        <w:t xml:space="preserve"> в соответствии с Уставом Семиченского сельского поселения Котельниковского муниципального района Волгоградской области, администрация Семиченского сельского поселения Котельниковского муниципального района Волгоградской области</w:t>
      </w:r>
    </w:p>
    <w:p w:rsidR="001F4F34" w:rsidRPr="00C67275" w:rsidRDefault="001F4F34" w:rsidP="001F4F34">
      <w:pPr>
        <w:pStyle w:val="p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40EB" w:rsidRDefault="001F4F34" w:rsidP="001F4F34">
      <w:pPr>
        <w:pStyle w:val="p2"/>
        <w:spacing w:before="0" w:beforeAutospacing="0" w:after="0" w:afterAutospacing="0"/>
        <w:jc w:val="both"/>
        <w:rPr>
          <w:rStyle w:val="s1"/>
          <w:b/>
          <w:color w:val="000000"/>
          <w:sz w:val="28"/>
          <w:szCs w:val="28"/>
        </w:rPr>
      </w:pPr>
      <w:r w:rsidRPr="001F4F34">
        <w:rPr>
          <w:rStyle w:val="s1"/>
          <w:b/>
          <w:color w:val="000000"/>
          <w:sz w:val="28"/>
          <w:szCs w:val="28"/>
        </w:rPr>
        <w:t>ПОСТАНОВЛЯЕТ</w:t>
      </w:r>
      <w:r w:rsidR="00E440EB" w:rsidRPr="001F4F34">
        <w:rPr>
          <w:rStyle w:val="s1"/>
          <w:b/>
          <w:color w:val="000000"/>
          <w:sz w:val="28"/>
          <w:szCs w:val="28"/>
        </w:rPr>
        <w:t>:</w:t>
      </w:r>
    </w:p>
    <w:p w:rsidR="00E37DBF" w:rsidRPr="001F4F34" w:rsidRDefault="00E37DBF" w:rsidP="001F4F34">
      <w:pPr>
        <w:pStyle w:val="p2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440EB" w:rsidRPr="00C67275" w:rsidRDefault="001F4F34" w:rsidP="001F4F34">
      <w:pPr>
        <w:pStyle w:val="p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E37D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E37DBF">
        <w:rPr>
          <w:color w:val="000000"/>
          <w:sz w:val="28"/>
          <w:szCs w:val="28"/>
        </w:rPr>
        <w:t xml:space="preserve">1. </w:t>
      </w:r>
      <w:r w:rsidR="00E440EB" w:rsidRPr="00C67275">
        <w:rPr>
          <w:color w:val="000000"/>
          <w:sz w:val="28"/>
          <w:szCs w:val="28"/>
        </w:rPr>
        <w:t xml:space="preserve">Утвердить прилагаемый проект </w:t>
      </w:r>
      <w:r>
        <w:rPr>
          <w:rStyle w:val="s1"/>
          <w:color w:val="000000"/>
          <w:sz w:val="28"/>
          <w:szCs w:val="28"/>
        </w:rPr>
        <w:t>«Проект (программа) комплексного бла</w:t>
      </w:r>
      <w:r w:rsidRPr="00C67275">
        <w:rPr>
          <w:rStyle w:val="s1"/>
          <w:color w:val="000000"/>
          <w:sz w:val="28"/>
          <w:szCs w:val="28"/>
        </w:rPr>
        <w:t xml:space="preserve">гоустройства территории парка </w:t>
      </w:r>
      <w:r>
        <w:rPr>
          <w:rStyle w:val="s1"/>
          <w:color w:val="000000"/>
          <w:sz w:val="28"/>
          <w:szCs w:val="28"/>
        </w:rPr>
        <w:t>(ул</w:t>
      </w:r>
      <w:proofErr w:type="gramStart"/>
      <w:r>
        <w:rPr>
          <w:rStyle w:val="s1"/>
          <w:color w:val="000000"/>
          <w:sz w:val="28"/>
          <w:szCs w:val="28"/>
        </w:rPr>
        <w:t>.Ц</w:t>
      </w:r>
      <w:proofErr w:type="gramEnd"/>
      <w:r>
        <w:rPr>
          <w:rStyle w:val="s1"/>
          <w:color w:val="000000"/>
          <w:sz w:val="28"/>
          <w:szCs w:val="28"/>
        </w:rPr>
        <w:t>ентральная, ул.Почтовая) в х.Семичный Котельниковского муниципального района Волгоградской области»</w:t>
      </w:r>
      <w:r w:rsidR="00E440EB" w:rsidRPr="00C67275">
        <w:rPr>
          <w:color w:val="000000"/>
          <w:sz w:val="28"/>
          <w:szCs w:val="28"/>
        </w:rPr>
        <w:t xml:space="preserve"> (Приложение №1).</w:t>
      </w:r>
    </w:p>
    <w:p w:rsidR="00E440EB" w:rsidRDefault="001F4F34" w:rsidP="001F4F34">
      <w:pPr>
        <w:pStyle w:val="p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E37DBF">
        <w:rPr>
          <w:color w:val="000000"/>
          <w:sz w:val="28"/>
          <w:szCs w:val="28"/>
        </w:rPr>
        <w:t xml:space="preserve">2. </w:t>
      </w:r>
      <w:r w:rsidR="00E440EB" w:rsidRPr="00C67275">
        <w:rPr>
          <w:color w:val="000000"/>
          <w:sz w:val="28"/>
          <w:szCs w:val="28"/>
        </w:rPr>
        <w:t xml:space="preserve">Утвердить прилагаемый перечень мероприятий </w:t>
      </w:r>
      <w:r w:rsidR="00D64362" w:rsidRPr="00C67275">
        <w:rPr>
          <w:color w:val="000000"/>
          <w:sz w:val="28"/>
          <w:szCs w:val="28"/>
        </w:rPr>
        <w:t>проект</w:t>
      </w:r>
      <w:r w:rsidR="00D64362">
        <w:rPr>
          <w:color w:val="000000"/>
          <w:sz w:val="28"/>
          <w:szCs w:val="28"/>
        </w:rPr>
        <w:t>у</w:t>
      </w:r>
      <w:r w:rsidR="00D64362" w:rsidRPr="00C67275">
        <w:rPr>
          <w:color w:val="000000"/>
          <w:sz w:val="28"/>
          <w:szCs w:val="28"/>
        </w:rPr>
        <w:t xml:space="preserve"> </w:t>
      </w:r>
      <w:r w:rsidR="00D64362">
        <w:rPr>
          <w:rStyle w:val="s1"/>
          <w:color w:val="000000"/>
          <w:sz w:val="28"/>
          <w:szCs w:val="28"/>
        </w:rPr>
        <w:t>«Проект (программа) комплексного бла</w:t>
      </w:r>
      <w:r w:rsidR="00D64362" w:rsidRPr="00C67275">
        <w:rPr>
          <w:rStyle w:val="s1"/>
          <w:color w:val="000000"/>
          <w:sz w:val="28"/>
          <w:szCs w:val="28"/>
        </w:rPr>
        <w:t xml:space="preserve">гоустройства территории парка </w:t>
      </w:r>
      <w:r w:rsidR="00D64362">
        <w:rPr>
          <w:rStyle w:val="s1"/>
          <w:color w:val="000000"/>
          <w:sz w:val="28"/>
          <w:szCs w:val="28"/>
        </w:rPr>
        <w:t>(ул</w:t>
      </w:r>
      <w:proofErr w:type="gramStart"/>
      <w:r w:rsidR="00D64362">
        <w:rPr>
          <w:rStyle w:val="s1"/>
          <w:color w:val="000000"/>
          <w:sz w:val="28"/>
          <w:szCs w:val="28"/>
        </w:rPr>
        <w:t>.Ц</w:t>
      </w:r>
      <w:proofErr w:type="gramEnd"/>
      <w:r w:rsidR="00D64362">
        <w:rPr>
          <w:rStyle w:val="s1"/>
          <w:color w:val="000000"/>
          <w:sz w:val="28"/>
          <w:szCs w:val="28"/>
        </w:rPr>
        <w:t>ентральная, ул.Почтовая) в х.Семичный Котельниковского муниципального района Волгоградской области»</w:t>
      </w:r>
      <w:r w:rsidR="00D64362" w:rsidRPr="00C67275">
        <w:rPr>
          <w:color w:val="000000"/>
          <w:sz w:val="28"/>
          <w:szCs w:val="28"/>
        </w:rPr>
        <w:t xml:space="preserve"> </w:t>
      </w:r>
      <w:r w:rsidR="00E440EB" w:rsidRPr="00C67275">
        <w:rPr>
          <w:color w:val="000000"/>
          <w:sz w:val="28"/>
          <w:szCs w:val="28"/>
        </w:rPr>
        <w:t xml:space="preserve"> (Приложение №2). </w:t>
      </w:r>
    </w:p>
    <w:p w:rsidR="00E37DBF" w:rsidRDefault="00E37DBF" w:rsidP="001F4F34">
      <w:pPr>
        <w:pStyle w:val="p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3. Постановление вступает в силу со дня подписания и подлежит официальному обнародованию</w:t>
      </w:r>
    </w:p>
    <w:p w:rsidR="00E37DBF" w:rsidRDefault="00E37DBF" w:rsidP="001F4F34">
      <w:pPr>
        <w:pStyle w:val="p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E37DBF" w:rsidRDefault="00E37DBF" w:rsidP="001F4F34">
      <w:pPr>
        <w:pStyle w:val="p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37DBF" w:rsidRPr="00C67275" w:rsidRDefault="00E37DBF" w:rsidP="001F4F34">
      <w:pPr>
        <w:pStyle w:val="p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37DBF" w:rsidRDefault="00E440EB" w:rsidP="001F4F34">
      <w:pPr>
        <w:pStyle w:val="p6"/>
        <w:spacing w:before="0" w:beforeAutospacing="0" w:after="0" w:afterAutospacing="0"/>
        <w:jc w:val="both"/>
        <w:rPr>
          <w:rStyle w:val="s1"/>
          <w:color w:val="000000"/>
          <w:sz w:val="28"/>
          <w:szCs w:val="28"/>
        </w:rPr>
      </w:pPr>
      <w:r w:rsidRPr="00C67275">
        <w:rPr>
          <w:rStyle w:val="s1"/>
          <w:color w:val="000000"/>
          <w:sz w:val="28"/>
          <w:szCs w:val="28"/>
        </w:rPr>
        <w:t xml:space="preserve">Глава </w:t>
      </w:r>
      <w:r w:rsidR="00E37DBF">
        <w:rPr>
          <w:rStyle w:val="s1"/>
          <w:color w:val="000000"/>
          <w:sz w:val="28"/>
          <w:szCs w:val="28"/>
        </w:rPr>
        <w:t>Семиченского</w:t>
      </w:r>
    </w:p>
    <w:p w:rsidR="00E440EB" w:rsidRPr="00C67275" w:rsidRDefault="00E37DBF" w:rsidP="001F4F34">
      <w:pPr>
        <w:pStyle w:val="p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s1"/>
          <w:color w:val="000000"/>
          <w:sz w:val="28"/>
          <w:szCs w:val="28"/>
        </w:rPr>
        <w:t>сельского</w:t>
      </w:r>
      <w:r w:rsidR="00E440EB" w:rsidRPr="00C67275">
        <w:rPr>
          <w:rStyle w:val="s1"/>
          <w:color w:val="000000"/>
          <w:sz w:val="28"/>
          <w:szCs w:val="28"/>
        </w:rPr>
        <w:t xml:space="preserve"> поселения </w:t>
      </w:r>
      <w:r>
        <w:rPr>
          <w:rStyle w:val="s1"/>
          <w:color w:val="000000"/>
          <w:sz w:val="28"/>
          <w:szCs w:val="28"/>
        </w:rPr>
        <w:t xml:space="preserve">                                      </w:t>
      </w:r>
      <w:proofErr w:type="spellStart"/>
      <w:r>
        <w:rPr>
          <w:rStyle w:val="s1"/>
          <w:color w:val="000000"/>
          <w:sz w:val="28"/>
          <w:szCs w:val="28"/>
        </w:rPr>
        <w:t>В.П.Земцова</w:t>
      </w:r>
      <w:proofErr w:type="spellEnd"/>
    </w:p>
    <w:p w:rsidR="00B340C7" w:rsidRDefault="00B340C7" w:rsidP="001F4F34">
      <w:pPr>
        <w:jc w:val="both"/>
        <w:rPr>
          <w:sz w:val="28"/>
          <w:szCs w:val="28"/>
        </w:rPr>
      </w:pPr>
    </w:p>
    <w:p w:rsidR="003A4F7B" w:rsidRDefault="003A4F7B" w:rsidP="001F4F34">
      <w:pPr>
        <w:jc w:val="both"/>
        <w:rPr>
          <w:sz w:val="28"/>
          <w:szCs w:val="28"/>
        </w:rPr>
      </w:pPr>
    </w:p>
    <w:p w:rsidR="003A4F7B" w:rsidRDefault="003A4F7B" w:rsidP="001F4F34">
      <w:pPr>
        <w:jc w:val="both"/>
        <w:rPr>
          <w:sz w:val="28"/>
          <w:szCs w:val="28"/>
        </w:rPr>
      </w:pPr>
    </w:p>
    <w:p w:rsidR="003A4F7B" w:rsidRDefault="003A4F7B" w:rsidP="001F4F34">
      <w:pPr>
        <w:jc w:val="both"/>
        <w:rPr>
          <w:sz w:val="28"/>
          <w:szCs w:val="28"/>
        </w:rPr>
      </w:pPr>
    </w:p>
    <w:p w:rsidR="003A4F7B" w:rsidRDefault="003A4F7B" w:rsidP="001F4F34">
      <w:pPr>
        <w:jc w:val="both"/>
        <w:rPr>
          <w:sz w:val="28"/>
          <w:szCs w:val="28"/>
        </w:rPr>
      </w:pPr>
    </w:p>
    <w:p w:rsidR="003A4F7B" w:rsidRPr="003A4F7B" w:rsidRDefault="003A4F7B" w:rsidP="003A4F7B">
      <w:pPr>
        <w:jc w:val="right"/>
        <w:rPr>
          <w:color w:val="000000"/>
          <w:sz w:val="28"/>
          <w:szCs w:val="28"/>
        </w:rPr>
      </w:pPr>
      <w:r w:rsidRPr="003A4F7B">
        <w:rPr>
          <w:color w:val="000000"/>
          <w:sz w:val="28"/>
          <w:szCs w:val="28"/>
        </w:rPr>
        <w:t>Приложение № 2</w:t>
      </w:r>
    </w:p>
    <w:p w:rsidR="003A4F7B" w:rsidRDefault="003A4F7B" w:rsidP="003A4F7B">
      <w:pPr>
        <w:jc w:val="right"/>
        <w:rPr>
          <w:color w:val="000000"/>
          <w:sz w:val="28"/>
          <w:szCs w:val="28"/>
        </w:rPr>
      </w:pPr>
      <w:r w:rsidRPr="003A4F7B">
        <w:rPr>
          <w:color w:val="000000"/>
          <w:sz w:val="28"/>
          <w:szCs w:val="28"/>
        </w:rPr>
        <w:t xml:space="preserve">к Постановлению </w:t>
      </w:r>
      <w:r>
        <w:rPr>
          <w:color w:val="000000"/>
          <w:sz w:val="28"/>
          <w:szCs w:val="28"/>
        </w:rPr>
        <w:t>администрации</w:t>
      </w:r>
    </w:p>
    <w:p w:rsidR="003A4F7B" w:rsidRDefault="003A4F7B" w:rsidP="003A4F7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Семиченского сельского</w:t>
      </w:r>
      <w:r w:rsidRPr="003A4F7B">
        <w:rPr>
          <w:color w:val="000000"/>
          <w:sz w:val="28"/>
          <w:szCs w:val="28"/>
        </w:rPr>
        <w:t xml:space="preserve"> поселения</w:t>
      </w:r>
    </w:p>
    <w:p w:rsidR="003A4F7B" w:rsidRDefault="003A4F7B" w:rsidP="003A4F7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Котельниковского муниципального </w:t>
      </w:r>
    </w:p>
    <w:p w:rsidR="003A4F7B" w:rsidRPr="003A4F7B" w:rsidRDefault="003A4F7B" w:rsidP="003A4F7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района Волгоградской области</w:t>
      </w:r>
      <w:r w:rsidRPr="003A4F7B">
        <w:rPr>
          <w:color w:val="000000"/>
          <w:sz w:val="28"/>
          <w:szCs w:val="28"/>
        </w:rPr>
        <w:t xml:space="preserve"> </w:t>
      </w:r>
    </w:p>
    <w:p w:rsidR="003A4F7B" w:rsidRDefault="003A4F7B" w:rsidP="003A4F7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15.06.2017г. </w:t>
      </w:r>
      <w:r w:rsidRPr="003A4F7B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49</w:t>
      </w:r>
    </w:p>
    <w:p w:rsidR="003A4F7B" w:rsidRPr="003A4F7B" w:rsidRDefault="003A4F7B" w:rsidP="003A4F7B">
      <w:pPr>
        <w:jc w:val="center"/>
        <w:rPr>
          <w:color w:val="000000"/>
          <w:sz w:val="28"/>
          <w:szCs w:val="28"/>
        </w:rPr>
      </w:pPr>
    </w:p>
    <w:p w:rsidR="00286014" w:rsidRDefault="00286014" w:rsidP="003A4F7B">
      <w:pPr>
        <w:jc w:val="center"/>
        <w:rPr>
          <w:color w:val="000000"/>
          <w:sz w:val="28"/>
          <w:szCs w:val="28"/>
          <w:u w:val="single"/>
        </w:rPr>
      </w:pPr>
    </w:p>
    <w:p w:rsidR="00286014" w:rsidRDefault="003A4F7B" w:rsidP="003A4F7B">
      <w:pPr>
        <w:jc w:val="center"/>
        <w:rPr>
          <w:color w:val="000000"/>
          <w:sz w:val="28"/>
          <w:szCs w:val="28"/>
          <w:u w:val="single"/>
        </w:rPr>
      </w:pPr>
      <w:r w:rsidRPr="003A4F7B">
        <w:rPr>
          <w:color w:val="000000"/>
          <w:sz w:val="28"/>
          <w:szCs w:val="28"/>
          <w:u w:val="single"/>
        </w:rPr>
        <w:t xml:space="preserve">Перечень мероприятий по </w:t>
      </w:r>
      <w:r w:rsidR="00D64362">
        <w:rPr>
          <w:color w:val="000000"/>
          <w:sz w:val="28"/>
          <w:szCs w:val="28"/>
          <w:u w:val="single"/>
        </w:rPr>
        <w:t>проекту «Проект (программа) комплексного</w:t>
      </w:r>
      <w:r w:rsidR="00286014">
        <w:rPr>
          <w:color w:val="000000"/>
          <w:sz w:val="28"/>
          <w:szCs w:val="28"/>
          <w:u w:val="single"/>
        </w:rPr>
        <w:t xml:space="preserve"> </w:t>
      </w:r>
      <w:r w:rsidR="00D64362">
        <w:rPr>
          <w:color w:val="000000"/>
          <w:sz w:val="28"/>
          <w:szCs w:val="28"/>
          <w:u w:val="single"/>
        </w:rPr>
        <w:t>благоустройства</w:t>
      </w:r>
      <w:r w:rsidRPr="003A4F7B">
        <w:rPr>
          <w:color w:val="000000"/>
          <w:sz w:val="28"/>
          <w:szCs w:val="28"/>
          <w:u w:val="single"/>
        </w:rPr>
        <w:t xml:space="preserve"> парка</w:t>
      </w:r>
      <w:r w:rsidR="00D64362">
        <w:rPr>
          <w:color w:val="000000"/>
          <w:sz w:val="28"/>
          <w:szCs w:val="28"/>
          <w:u w:val="single"/>
        </w:rPr>
        <w:t xml:space="preserve"> (ул</w:t>
      </w:r>
      <w:proofErr w:type="gramStart"/>
      <w:r w:rsidR="00D64362">
        <w:rPr>
          <w:color w:val="000000"/>
          <w:sz w:val="28"/>
          <w:szCs w:val="28"/>
          <w:u w:val="single"/>
        </w:rPr>
        <w:t>.Ц</w:t>
      </w:r>
      <w:proofErr w:type="gramEnd"/>
      <w:r w:rsidR="00D64362">
        <w:rPr>
          <w:color w:val="000000"/>
          <w:sz w:val="28"/>
          <w:szCs w:val="28"/>
          <w:u w:val="single"/>
        </w:rPr>
        <w:t>ентральная, ул.Почтовая) в х.Семичный Котельниковского муниципального района Волгоградской области</w:t>
      </w:r>
      <w:r w:rsidRPr="003A4F7B">
        <w:rPr>
          <w:color w:val="000000"/>
          <w:sz w:val="28"/>
          <w:szCs w:val="28"/>
          <w:u w:val="single"/>
        </w:rPr>
        <w:t xml:space="preserve"> </w:t>
      </w:r>
    </w:p>
    <w:p w:rsidR="00D64362" w:rsidRPr="003A4F7B" w:rsidRDefault="00D64362" w:rsidP="003A4F7B">
      <w:pPr>
        <w:jc w:val="center"/>
        <w:rPr>
          <w:color w:val="000000"/>
          <w:sz w:val="28"/>
          <w:szCs w:val="28"/>
        </w:rPr>
      </w:pPr>
    </w:p>
    <w:p w:rsidR="003A4F7B" w:rsidRPr="003A4F7B" w:rsidRDefault="00286014" w:rsidP="00286014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3A4F7B" w:rsidRPr="003A4F7B">
        <w:rPr>
          <w:color w:val="000000"/>
          <w:sz w:val="28"/>
          <w:szCs w:val="28"/>
        </w:rPr>
        <w:t xml:space="preserve">1.​ </w:t>
      </w:r>
      <w:r w:rsidR="00D643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3A4F7B" w:rsidRPr="003A4F7B">
        <w:rPr>
          <w:color w:val="000000"/>
          <w:sz w:val="28"/>
          <w:szCs w:val="28"/>
        </w:rPr>
        <w:t>Устройство асфальтобетонных покрытий дорожек и тротуаров на новом основании</w:t>
      </w:r>
      <w:r>
        <w:rPr>
          <w:color w:val="000000"/>
          <w:sz w:val="28"/>
          <w:szCs w:val="28"/>
        </w:rPr>
        <w:t>.</w:t>
      </w:r>
    </w:p>
    <w:p w:rsidR="003A4F7B" w:rsidRDefault="00286014" w:rsidP="00286014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D64362">
        <w:rPr>
          <w:color w:val="000000"/>
          <w:sz w:val="28"/>
          <w:szCs w:val="28"/>
        </w:rPr>
        <w:t xml:space="preserve">2.​ </w:t>
      </w:r>
      <w:r w:rsidR="003A4F7B" w:rsidRPr="003A4F7B">
        <w:rPr>
          <w:color w:val="000000"/>
          <w:sz w:val="28"/>
          <w:szCs w:val="28"/>
        </w:rPr>
        <w:t>Устройство асфальтобетонных покрытий дорожек и тротуаров на существующем основании</w:t>
      </w:r>
      <w:r>
        <w:rPr>
          <w:color w:val="000000"/>
          <w:sz w:val="28"/>
          <w:szCs w:val="28"/>
        </w:rPr>
        <w:t>.</w:t>
      </w:r>
    </w:p>
    <w:p w:rsidR="00286014" w:rsidRDefault="00286014" w:rsidP="00286014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3.  </w:t>
      </w:r>
      <w:r w:rsidRPr="00286014">
        <w:rPr>
          <w:color w:val="000000"/>
          <w:sz w:val="28"/>
          <w:szCs w:val="28"/>
        </w:rPr>
        <w:t>Устройство покрытий из тротуарной плитки</w:t>
      </w:r>
      <w:r>
        <w:rPr>
          <w:color w:val="000000"/>
          <w:sz w:val="28"/>
          <w:szCs w:val="28"/>
        </w:rPr>
        <w:t>.</w:t>
      </w:r>
    </w:p>
    <w:p w:rsidR="00286014" w:rsidRPr="003A4F7B" w:rsidRDefault="00286014" w:rsidP="00286014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4. </w:t>
      </w:r>
      <w:r w:rsidR="00D64362">
        <w:rPr>
          <w:color w:val="000000"/>
          <w:sz w:val="28"/>
          <w:szCs w:val="28"/>
        </w:rPr>
        <w:t xml:space="preserve"> </w:t>
      </w:r>
      <w:r w:rsidRPr="00286014">
        <w:rPr>
          <w:color w:val="000000"/>
          <w:sz w:val="28"/>
          <w:szCs w:val="28"/>
        </w:rPr>
        <w:t>Установка бортовых камней</w:t>
      </w:r>
      <w:r>
        <w:rPr>
          <w:color w:val="000000"/>
          <w:sz w:val="28"/>
          <w:szCs w:val="28"/>
        </w:rPr>
        <w:t>.</w:t>
      </w:r>
    </w:p>
    <w:p w:rsidR="003A4F7B" w:rsidRDefault="00286014" w:rsidP="00286014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5</w:t>
      </w:r>
      <w:r w:rsidR="00D64362">
        <w:rPr>
          <w:color w:val="000000"/>
          <w:sz w:val="28"/>
          <w:szCs w:val="28"/>
        </w:rPr>
        <w:t xml:space="preserve">.​ </w:t>
      </w:r>
      <w:proofErr w:type="gramStart"/>
      <w:r w:rsidR="003A4F7B" w:rsidRPr="003A4F7B">
        <w:rPr>
          <w:color w:val="000000"/>
          <w:sz w:val="28"/>
          <w:szCs w:val="28"/>
        </w:rPr>
        <w:t>Установка малых архитектурных форм (скамейки, урны</w:t>
      </w:r>
      <w:r>
        <w:rPr>
          <w:color w:val="000000"/>
          <w:sz w:val="28"/>
          <w:szCs w:val="28"/>
        </w:rPr>
        <w:t>, качалки, карусели, игровой комплекс, беседка, мостик, скульптура</w:t>
      </w:r>
      <w:r w:rsidR="003A4F7B" w:rsidRPr="003A4F7B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proofErr w:type="gramEnd"/>
    </w:p>
    <w:p w:rsidR="00286014" w:rsidRPr="003A4F7B" w:rsidRDefault="00286014" w:rsidP="00286014">
      <w:pPr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6. </w:t>
      </w:r>
      <w:r w:rsidR="00D6436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Озеленение территории.</w:t>
      </w:r>
    </w:p>
    <w:p w:rsidR="003A4F7B" w:rsidRPr="003A4F7B" w:rsidRDefault="003A4F7B" w:rsidP="00286014">
      <w:pPr>
        <w:ind w:left="284"/>
        <w:rPr>
          <w:sz w:val="28"/>
          <w:szCs w:val="28"/>
        </w:rPr>
      </w:pPr>
    </w:p>
    <w:p w:rsidR="003A4F7B" w:rsidRPr="003A4F7B" w:rsidRDefault="003A4F7B" w:rsidP="003A4F7B">
      <w:pPr>
        <w:jc w:val="both"/>
        <w:rPr>
          <w:sz w:val="28"/>
          <w:szCs w:val="28"/>
        </w:rPr>
      </w:pPr>
    </w:p>
    <w:sectPr w:rsidR="003A4F7B" w:rsidRPr="003A4F7B" w:rsidSect="007D2DBE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A235F"/>
    <w:multiLevelType w:val="multilevel"/>
    <w:tmpl w:val="3990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E43C7"/>
    <w:rsid w:val="00155D02"/>
    <w:rsid w:val="00181D80"/>
    <w:rsid w:val="00184E94"/>
    <w:rsid w:val="001F4F34"/>
    <w:rsid w:val="00286014"/>
    <w:rsid w:val="002C6942"/>
    <w:rsid w:val="002F7AA4"/>
    <w:rsid w:val="003513B3"/>
    <w:rsid w:val="003A4F7B"/>
    <w:rsid w:val="003B3047"/>
    <w:rsid w:val="003F05BF"/>
    <w:rsid w:val="00416380"/>
    <w:rsid w:val="00430599"/>
    <w:rsid w:val="00496A1E"/>
    <w:rsid w:val="004E446F"/>
    <w:rsid w:val="005031A1"/>
    <w:rsid w:val="00745AFE"/>
    <w:rsid w:val="00765A66"/>
    <w:rsid w:val="007D2DBE"/>
    <w:rsid w:val="008104FC"/>
    <w:rsid w:val="00893880"/>
    <w:rsid w:val="008A21BF"/>
    <w:rsid w:val="008F4694"/>
    <w:rsid w:val="00902BB6"/>
    <w:rsid w:val="00911A8B"/>
    <w:rsid w:val="009241E6"/>
    <w:rsid w:val="009A1625"/>
    <w:rsid w:val="009E43C7"/>
    <w:rsid w:val="00A06142"/>
    <w:rsid w:val="00A51019"/>
    <w:rsid w:val="00A74282"/>
    <w:rsid w:val="00B139E3"/>
    <w:rsid w:val="00B340C7"/>
    <w:rsid w:val="00C67275"/>
    <w:rsid w:val="00C81861"/>
    <w:rsid w:val="00CE3675"/>
    <w:rsid w:val="00D64362"/>
    <w:rsid w:val="00D86CC7"/>
    <w:rsid w:val="00DC14A5"/>
    <w:rsid w:val="00DC6712"/>
    <w:rsid w:val="00E37DBF"/>
    <w:rsid w:val="00E440EB"/>
    <w:rsid w:val="00F11B0D"/>
    <w:rsid w:val="00F67D6F"/>
    <w:rsid w:val="00F8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5B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F7A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F7A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F7AA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1861"/>
  </w:style>
  <w:style w:type="paragraph" w:styleId="a3">
    <w:name w:val="Balloon Text"/>
    <w:basedOn w:val="a"/>
    <w:link w:val="a4"/>
    <w:uiPriority w:val="99"/>
    <w:semiHidden/>
    <w:unhideWhenUsed/>
    <w:rsid w:val="00C818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8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F7AA4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F7AA4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F7AA4"/>
    <w:rPr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2F7AA4"/>
    <w:rPr>
      <w:color w:val="0000FF"/>
      <w:u w:val="single"/>
    </w:rPr>
  </w:style>
  <w:style w:type="character" w:customStyle="1" w:styleId="b-buttontext">
    <w:name w:val="b-button__text"/>
    <w:basedOn w:val="a0"/>
    <w:rsid w:val="002F7AA4"/>
  </w:style>
  <w:style w:type="character" w:customStyle="1" w:styleId="mm">
    <w:name w:val="mm"/>
    <w:basedOn w:val="a0"/>
    <w:rsid w:val="002F7AA4"/>
  </w:style>
  <w:style w:type="character" w:customStyle="1" w:styleId="mp">
    <w:name w:val="mp"/>
    <w:basedOn w:val="a0"/>
    <w:rsid w:val="002F7AA4"/>
  </w:style>
  <w:style w:type="character" w:customStyle="1" w:styleId="b-link">
    <w:name w:val="b-link"/>
    <w:basedOn w:val="a0"/>
    <w:rsid w:val="002F7AA4"/>
  </w:style>
  <w:style w:type="paragraph" w:customStyle="1" w:styleId="ConsPlusNonformat">
    <w:name w:val="ConsPlusNonformat"/>
    <w:rsid w:val="00496A1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496A1E"/>
    <w:pPr>
      <w:spacing w:after="120" w:line="480" w:lineRule="auto"/>
      <w:ind w:left="283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96A1E"/>
    <w:rPr>
      <w:sz w:val="28"/>
      <w:szCs w:val="24"/>
    </w:rPr>
  </w:style>
  <w:style w:type="paragraph" w:customStyle="1" w:styleId="p2">
    <w:name w:val="p2"/>
    <w:basedOn w:val="a"/>
    <w:rsid w:val="00E440EB"/>
    <w:pPr>
      <w:spacing w:before="100" w:beforeAutospacing="1" w:after="100" w:afterAutospacing="1"/>
    </w:pPr>
  </w:style>
  <w:style w:type="character" w:customStyle="1" w:styleId="s1">
    <w:name w:val="s1"/>
    <w:basedOn w:val="a0"/>
    <w:rsid w:val="00E440EB"/>
  </w:style>
  <w:style w:type="paragraph" w:customStyle="1" w:styleId="p3">
    <w:name w:val="p3"/>
    <w:basedOn w:val="a"/>
    <w:rsid w:val="00E440EB"/>
    <w:pPr>
      <w:spacing w:before="100" w:beforeAutospacing="1" w:after="100" w:afterAutospacing="1"/>
    </w:pPr>
  </w:style>
  <w:style w:type="paragraph" w:customStyle="1" w:styleId="p6">
    <w:name w:val="p6"/>
    <w:basedOn w:val="a"/>
    <w:rsid w:val="00E440EB"/>
    <w:pPr>
      <w:spacing w:before="100" w:beforeAutospacing="1" w:after="100" w:afterAutospacing="1"/>
    </w:pPr>
  </w:style>
  <w:style w:type="paragraph" w:customStyle="1" w:styleId="p9">
    <w:name w:val="p9"/>
    <w:basedOn w:val="a"/>
    <w:rsid w:val="00E440E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68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066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72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5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3431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9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249069">
                  <w:marLeft w:val="0"/>
                  <w:marRight w:val="0"/>
                  <w:marTop w:val="0"/>
                  <w:marBottom w:val="600"/>
                  <w:divBdr>
                    <w:top w:val="single" w:sz="6" w:space="15" w:color="C1C1C1"/>
                    <w:left w:val="single" w:sz="6" w:space="15" w:color="C1C1C1"/>
                    <w:bottom w:val="single" w:sz="6" w:space="15" w:color="C1C1C1"/>
                    <w:right w:val="single" w:sz="6" w:space="15" w:color="C1C1C1"/>
                  </w:divBdr>
                  <w:divsChild>
                    <w:div w:id="93594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610102">
                          <w:marLeft w:val="0"/>
                          <w:marRight w:val="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530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01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65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74598">
                          <w:marLeft w:val="0"/>
                          <w:marRight w:val="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68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9393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21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86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00242">
                          <w:marLeft w:val="0"/>
                          <w:marRight w:val="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2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7417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00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09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369750">
                          <w:marLeft w:val="0"/>
                          <w:marRight w:val="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94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43502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60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36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1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8797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71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26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526326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41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06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63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968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1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5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86575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422576">
                              <w:marLeft w:val="16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19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53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16445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66582">
                              <w:marLeft w:val="16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4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37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01245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042485">
                              <w:marLeft w:val="16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72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88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89053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087953">
                              <w:marLeft w:val="16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07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53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53805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784331">
                              <w:marLeft w:val="16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30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82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962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143855">
                              <w:marLeft w:val="16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07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4671517">
          <w:marLeft w:val="0"/>
          <w:marRight w:val="0"/>
          <w:marTop w:val="0"/>
          <w:marBottom w:val="300"/>
          <w:divBdr>
            <w:top w:val="single" w:sz="6" w:space="0" w:color="C1C1C1"/>
            <w:left w:val="single" w:sz="6" w:space="0" w:color="C1C1C1"/>
            <w:bottom w:val="single" w:sz="6" w:space="15" w:color="C1C1C1"/>
            <w:right w:val="single" w:sz="6" w:space="0" w:color="C1C1C1"/>
          </w:divBdr>
          <w:divsChild>
            <w:div w:id="8124814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C1C1C1"/>
                <w:right w:val="none" w:sz="0" w:space="0" w:color="auto"/>
              </w:divBdr>
              <w:divsChild>
                <w:div w:id="8243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6622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952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12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94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3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73430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7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2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73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333</dc:creator>
  <cp:lastModifiedBy>Водопьянова</cp:lastModifiedBy>
  <cp:revision>6</cp:revision>
  <cp:lastPrinted>2017-06-15T10:44:00Z</cp:lastPrinted>
  <dcterms:created xsi:type="dcterms:W3CDTF">2017-06-15T08:27:00Z</dcterms:created>
  <dcterms:modified xsi:type="dcterms:W3CDTF">2017-06-16T13:48:00Z</dcterms:modified>
</cp:coreProperties>
</file>